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649" w:rsidRDefault="00303649">
      <w:r>
        <w:t>Dear {{name}},</w:t>
      </w:r>
    </w:p>
    <w:p w:rsidR="00DB6600" w:rsidRDefault="00303649">
      <w:r>
        <w:t>This is the embedded document that has been dynamically calculated too !</w:t>
      </w:r>
    </w:p>
    <w:p w:rsidR="00303649" w:rsidRDefault="00303649">
      <w:r>
        <w:t>Regards</w:t>
      </w:r>
    </w:p>
    <w:p w:rsidR="00F838D0" w:rsidRDefault="00CA0098">
      <w:r>
        <w:br w:type="page"/>
      </w:r>
    </w:p>
    <w:sectPr w:rsidR="00F838D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CAE" w:rsidRDefault="00EC3CAE" w:rsidP="00402B76">
      <w:pPr>
        <w:spacing w:after="0" w:line="240" w:lineRule="auto"/>
      </w:pPr>
      <w:r>
        <w:separator/>
      </w:r>
    </w:p>
  </w:endnote>
  <w:endnote w:type="continuationSeparator" w:id="1">
    <w:p w:rsidR="00EC3CAE" w:rsidRDefault="00EC3CAE" w:rsidP="00402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CAE" w:rsidRDefault="00EC3CAE" w:rsidP="00402B76">
      <w:pPr>
        <w:spacing w:after="0" w:line="240" w:lineRule="auto"/>
      </w:pPr>
      <w:r>
        <w:separator/>
      </w:r>
    </w:p>
  </w:footnote>
  <w:footnote w:type="continuationSeparator" w:id="1">
    <w:p w:rsidR="00EC3CAE" w:rsidRDefault="00EC3CAE" w:rsidP="00402B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47730"/>
    <w:rsid w:val="00022792"/>
    <w:rsid w:val="00034616"/>
    <w:rsid w:val="0006063C"/>
    <w:rsid w:val="00073742"/>
    <w:rsid w:val="0015074B"/>
    <w:rsid w:val="0029639D"/>
    <w:rsid w:val="00303649"/>
    <w:rsid w:val="00326F90"/>
    <w:rsid w:val="00402B76"/>
    <w:rsid w:val="004248B3"/>
    <w:rsid w:val="007E19AE"/>
    <w:rsid w:val="00AA1D8D"/>
    <w:rsid w:val="00B47730"/>
    <w:rsid w:val="00BD5C50"/>
    <w:rsid w:val="00CA0098"/>
    <w:rsid w:val="00CB0664"/>
    <w:rsid w:val="00DB6600"/>
    <w:rsid w:val="00EC3CAE"/>
    <w:rsid w:val="00F838D0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-tte">
    <w:name w:val="header"/>
    <w:basedOn w:val="Normal"/>
    <w:link w:val="En-tteCar"/>
    <w:uiPriority w:val="99"/>
    <w:unhideWhenUsed/>
    <w:rsid w:val="00402B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rsid w:val="00402B76"/>
    <w:rPr>
      <w:sz w:val="18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402B7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PieddepageCar">
    <w:name w:val="Pied de page Car"/>
    <w:basedOn w:val="Policepardfaut"/>
    <w:link w:val="Pieddepage"/>
    <w:uiPriority w:val="99"/>
    <w:rsid w:val="00402B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0D94F4-DD43-4EF4-8A72-37935D7A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vSphere</cp:lastModifiedBy>
  <cp:revision>3</cp:revision>
  <dcterms:created xsi:type="dcterms:W3CDTF">2017-09-09T09:13:00Z</dcterms:created>
  <dcterms:modified xsi:type="dcterms:W3CDTF">2017-09-09T09:14:00Z</dcterms:modified>
</cp:coreProperties>
</file>